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4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高梦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24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3-A3 （中药限选）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1-A+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(079024—022)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2-A+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3-A3 （中药限选）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1-A+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(079024—022)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2-A+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